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罗凤琦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养老服务项目设计与品质管理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养老服务项目设计与品质管理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